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4B98E" w14:textId="77777777" w:rsidR="00ED4B96" w:rsidRDefault="005D4687">
      <w:pPr>
        <w:pStyle w:val="Heading1"/>
        <w:jc w:val="center"/>
      </w:pPr>
      <w:r>
        <w:rPr>
          <w:color w:val="0066CC"/>
          <w:sz w:val="40"/>
        </w:rPr>
        <w:t>✍</w:t>
      </w:r>
      <w:r>
        <w:rPr>
          <w:color w:val="0066CC"/>
          <w:sz w:val="40"/>
        </w:rPr>
        <w:t>️</w:t>
      </w:r>
      <w:r>
        <w:rPr>
          <w:color w:val="0066CC"/>
          <w:sz w:val="40"/>
        </w:rPr>
        <w:t xml:space="preserve"> Year 1 Grammar, Punctuation &amp; Spelling – Tick List ✅</w:t>
      </w:r>
    </w:p>
    <w:p w14:paraId="3A5F5D18" w14:textId="77777777" w:rsidR="00ED4B96" w:rsidRDefault="005D4687">
      <w:pPr>
        <w:pStyle w:val="Heading2"/>
      </w:pPr>
      <w:r>
        <w:rPr>
          <w:color w:val="00994C"/>
        </w:rPr>
        <w:t>🔤</w:t>
      </w:r>
      <w:r>
        <w:rPr>
          <w:color w:val="00994C"/>
        </w:rPr>
        <w:t xml:space="preserve"> Grammar</w:t>
      </w:r>
    </w:p>
    <w:p w14:paraId="778339C2" w14:textId="77777777" w:rsidR="00ED4B96" w:rsidRDefault="005D4687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write simple sentences that make sense.</w:t>
      </w:r>
    </w:p>
    <w:p w14:paraId="004BB1BB" w14:textId="77777777" w:rsidR="00ED4B96" w:rsidRDefault="005D4687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joining words like 'and' or 'because' to connect ideas.</w:t>
      </w:r>
    </w:p>
    <w:p w14:paraId="72EDF5EC" w14:textId="77777777" w:rsidR="00ED4B96" w:rsidRDefault="005D4687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capital letters for names of people and places.</w:t>
      </w:r>
    </w:p>
    <w:p w14:paraId="2E005845" w14:textId="77777777" w:rsidR="00ED4B96" w:rsidRDefault="005D4687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</w:t>
      </w:r>
      <w:r>
        <w:rPr>
          <w:sz w:val="21"/>
        </w:rPr>
        <w:t>use capital letters for the word ‘I’.</w:t>
      </w:r>
    </w:p>
    <w:p w14:paraId="5E4728C1" w14:textId="77777777" w:rsidR="00ED4B96" w:rsidRDefault="005D4687">
      <w:pPr>
        <w:pStyle w:val="Heading2"/>
      </w:pPr>
      <w:r>
        <w:rPr>
          <w:color w:val="FF8000"/>
        </w:rPr>
        <w:t>🪄</w:t>
      </w:r>
      <w:r>
        <w:rPr>
          <w:color w:val="FF8000"/>
        </w:rPr>
        <w:t xml:space="preserve"> Punctuation</w:t>
      </w:r>
    </w:p>
    <w:p w14:paraId="6AF35E36" w14:textId="77777777" w:rsidR="00ED4B96" w:rsidRDefault="005D4687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full stops at the end of my sentences.</w:t>
      </w:r>
    </w:p>
    <w:p w14:paraId="15721F40" w14:textId="77777777" w:rsidR="00ED4B96" w:rsidRDefault="005D4687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capital letters at the start of my sentences.</w:t>
      </w:r>
    </w:p>
    <w:p w14:paraId="5625A7CD" w14:textId="77777777" w:rsidR="00ED4B96" w:rsidRDefault="005D4687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question marks and exclamation marks correctly.</w:t>
      </w:r>
    </w:p>
    <w:p w14:paraId="7DA33D3C" w14:textId="77777777" w:rsidR="00ED4B96" w:rsidRDefault="005D4687">
      <w:pPr>
        <w:pStyle w:val="Heading2"/>
      </w:pPr>
      <w:r>
        <w:rPr>
          <w:color w:val="CC0066"/>
        </w:rPr>
        <w:t>📝</w:t>
      </w:r>
      <w:r>
        <w:rPr>
          <w:color w:val="CC0066"/>
        </w:rPr>
        <w:t xml:space="preserve"> Spelling</w:t>
      </w:r>
    </w:p>
    <w:p w14:paraId="7A7117DC" w14:textId="77777777" w:rsidR="00ED4B96" w:rsidRDefault="005D4687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spell words using the sounds I’ve been taught.</w:t>
      </w:r>
    </w:p>
    <w:p w14:paraId="5FAD56DE" w14:textId="77777777" w:rsidR="00ED4B96" w:rsidRDefault="005D4687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spell common tricky words correctly (e.g. the, said, come, what).</w:t>
      </w:r>
    </w:p>
    <w:p w14:paraId="17EA7DE9" w14:textId="77777777" w:rsidR="00ED4B96" w:rsidRDefault="005D4687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add -s or -es to make plurals.</w:t>
      </w:r>
    </w:p>
    <w:p w14:paraId="19ECFF68" w14:textId="77777777" w:rsidR="00ED4B96" w:rsidRDefault="005D4687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add -ing, -ed, -er and -est to root words.</w:t>
      </w:r>
    </w:p>
    <w:p w14:paraId="340EEF41" w14:textId="77777777" w:rsidR="00ED4B96" w:rsidRDefault="005D4687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write words with un-, e.g. unhappy, untidy.</w:t>
      </w:r>
    </w:p>
    <w:p w14:paraId="3BFD6C7A" w14:textId="77777777" w:rsidR="00ED4B96" w:rsidRDefault="005D4687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spell the days of the week.</w:t>
      </w:r>
    </w:p>
    <w:p w14:paraId="04375253" w14:textId="77777777" w:rsidR="00ED4B96" w:rsidRDefault="005D4687">
      <w:pPr>
        <w:pStyle w:val="ListBullet"/>
      </w:pPr>
      <w:r>
        <w:rPr>
          <w:sz w:val="21"/>
        </w:rPr>
        <w:t>☐</w:t>
      </w:r>
      <w:r>
        <w:rPr>
          <w:sz w:val="21"/>
        </w:rPr>
        <w:t xml:space="preserve"> I can use letter names when spelling.</w:t>
      </w:r>
    </w:p>
    <w:sectPr w:rsidR="00ED4B96" w:rsidSect="000346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59042996">
    <w:abstractNumId w:val="8"/>
  </w:num>
  <w:num w:numId="2" w16cid:durableId="412047030">
    <w:abstractNumId w:val="6"/>
  </w:num>
  <w:num w:numId="3" w16cid:durableId="40254487">
    <w:abstractNumId w:val="5"/>
  </w:num>
  <w:num w:numId="4" w16cid:durableId="1641767650">
    <w:abstractNumId w:val="4"/>
  </w:num>
  <w:num w:numId="5" w16cid:durableId="1405185097">
    <w:abstractNumId w:val="7"/>
  </w:num>
  <w:num w:numId="6" w16cid:durableId="1182936872">
    <w:abstractNumId w:val="3"/>
  </w:num>
  <w:num w:numId="7" w16cid:durableId="2000840170">
    <w:abstractNumId w:val="2"/>
  </w:num>
  <w:num w:numId="8" w16cid:durableId="377359445">
    <w:abstractNumId w:val="1"/>
  </w:num>
  <w:num w:numId="9" w16cid:durableId="1082794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5D4687"/>
    <w:rsid w:val="009A0085"/>
    <w:rsid w:val="00AA1D8D"/>
    <w:rsid w:val="00B47730"/>
    <w:rsid w:val="00CB0664"/>
    <w:rsid w:val="00ED4B9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C5C0DE"/>
  <w14:defaultImageDpi w14:val="300"/>
  <w15:docId w15:val="{8ADCF004-EF39-4439-9C1A-506BB983A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AD2900FFA8E540A545841324E9A498" ma:contentTypeVersion="6" ma:contentTypeDescription="Create a new document." ma:contentTypeScope="" ma:versionID="4b67a2f6f6c5523a97af1b5302f84f18">
  <xsd:schema xmlns:xsd="http://www.w3.org/2001/XMLSchema" xmlns:xs="http://www.w3.org/2001/XMLSchema" xmlns:p="http://schemas.microsoft.com/office/2006/metadata/properties" xmlns:ns2="709180de-dd4b-47b2-9db5-67b9ce15aaf3" targetNamespace="http://schemas.microsoft.com/office/2006/metadata/properties" ma:root="true" ma:fieldsID="14cdb98b6c75847f6684c992a372d8dc" ns2:_="">
    <xsd:import namespace="709180de-dd4b-47b2-9db5-67b9ce15a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180de-dd4b-47b2-9db5-67b9ce15a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724DFB-4688-4472-B3E9-4A47292BC7F7}"/>
</file>

<file path=customXml/itemProps3.xml><?xml version="1.0" encoding="utf-8"?>
<ds:datastoreItem xmlns:ds="http://schemas.openxmlformats.org/officeDocument/2006/customXml" ds:itemID="{7E09369E-2429-457F-BF9B-57F4BAF38CF9}"/>
</file>

<file path=customXml/itemProps4.xml><?xml version="1.0" encoding="utf-8"?>
<ds:datastoreItem xmlns:ds="http://schemas.openxmlformats.org/officeDocument/2006/customXml" ds:itemID="{F09D8B59-673F-4F42-B8E5-61E51664F2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Nicholas Haughton</cp:lastModifiedBy>
  <cp:revision>2</cp:revision>
  <dcterms:created xsi:type="dcterms:W3CDTF">2025-06-22T19:56:00Z</dcterms:created>
  <dcterms:modified xsi:type="dcterms:W3CDTF">2025-06-22T19:56:00Z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0x010100B7AD2900FFA8E540A545841324E9A498</vt:lpwstr>
  </property>
</Properties>
</file>